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43A268" w14:textId="77777777" w:rsidR="004935BF" w:rsidRPr="00034829" w:rsidRDefault="004935BF" w:rsidP="00034829">
      <w:pPr>
        <w:suppressAutoHyphens/>
        <w:spacing w:after="0" w:line="240" w:lineRule="auto"/>
        <w:jc w:val="both"/>
        <w:rPr>
          <w:rFonts w:ascii="Verdana" w:eastAsia="Times New Roman" w:hAnsi="Verdana" w:cs="Times New Roman"/>
          <w:b/>
          <w:color w:val="000000"/>
          <w:sz w:val="32"/>
          <w:szCs w:val="36"/>
        </w:rPr>
      </w:pPr>
      <w:bookmarkStart w:id="0" w:name="c22"/>
      <w:bookmarkEnd w:id="0"/>
      <w:r w:rsidRPr="00034829">
        <w:rPr>
          <w:rFonts w:ascii="Verdana" w:eastAsia="Times New Roman" w:hAnsi="Verdana" w:cs="Times New Roman"/>
          <w:b/>
          <w:color w:val="000000"/>
          <w:sz w:val="32"/>
          <w:szCs w:val="36"/>
        </w:rPr>
        <w:t>The Lord of the Dynamos</w:t>
      </w:r>
    </w:p>
    <w:p w14:paraId="6707B2EA" w14:textId="77777777" w:rsidR="000D3A7D" w:rsidRPr="00034829" w:rsidRDefault="000D3A7D" w:rsidP="00034829">
      <w:pPr>
        <w:suppressAutoHyphens/>
        <w:spacing w:after="0" w:line="240" w:lineRule="auto"/>
        <w:jc w:val="both"/>
        <w:rPr>
          <w:rFonts w:ascii="Verdana" w:eastAsia="Times New Roman" w:hAnsi="Verdana" w:cs="Times New Roman"/>
          <w:color w:val="000000"/>
          <w:sz w:val="24"/>
          <w:szCs w:val="36"/>
        </w:rPr>
      </w:pPr>
      <w:r w:rsidRPr="00034829">
        <w:rPr>
          <w:rFonts w:ascii="Verdana" w:eastAsia="Times New Roman" w:hAnsi="Verdana" w:cs="Times New Roman"/>
          <w:color w:val="000000"/>
          <w:sz w:val="24"/>
          <w:szCs w:val="36"/>
        </w:rPr>
        <w:t>H. G. Wells</w:t>
      </w:r>
    </w:p>
    <w:p w14:paraId="67BA4AE4" w14:textId="77777777" w:rsidR="004935BF" w:rsidRPr="00034829" w:rsidRDefault="004935BF" w:rsidP="00034829">
      <w:pPr>
        <w:suppressAutoHyphens/>
        <w:spacing w:after="0" w:line="240" w:lineRule="auto"/>
        <w:ind w:firstLine="283"/>
        <w:jc w:val="both"/>
        <w:rPr>
          <w:rFonts w:ascii="Verdana" w:eastAsia="Times New Roman" w:hAnsi="Verdana" w:cs="Times New Roman"/>
          <w:color w:val="000000"/>
          <w:sz w:val="20"/>
          <w:szCs w:val="36"/>
        </w:rPr>
      </w:pPr>
    </w:p>
    <w:p w14:paraId="70D8083B" w14:textId="77777777" w:rsidR="004935BF" w:rsidRPr="00034829" w:rsidRDefault="004935BF" w:rsidP="00034829">
      <w:pPr>
        <w:suppressAutoHyphens/>
        <w:spacing w:after="0" w:line="240" w:lineRule="auto"/>
        <w:ind w:firstLine="283"/>
        <w:jc w:val="both"/>
        <w:rPr>
          <w:rFonts w:ascii="Verdana" w:eastAsia="Times New Roman" w:hAnsi="Verdana" w:cs="Times New Roman"/>
          <w:color w:val="000000"/>
          <w:sz w:val="20"/>
          <w:szCs w:val="32"/>
        </w:rPr>
      </w:pPr>
      <w:r w:rsidRPr="00034829">
        <w:rPr>
          <w:rFonts w:ascii="Verdana" w:eastAsia="Times New Roman" w:hAnsi="Verdana" w:cs="Times New Roman"/>
          <w:color w:val="000000"/>
          <w:sz w:val="20"/>
          <w:szCs w:val="32"/>
        </w:rPr>
        <w:t>The chief attendant of the three dynamos that buzzed and rattled at Camberwell, and kept the electric railway going, came out of Yorkshire, and his name was James Holroyd. He was a practical electrician, but fond of whisky, a heavy red-haired brute with irregular teeth. He doubted the existence of the Deity, but accepted Carnot’s cycle, and he had read Shakespeare and found him weak in chemistry. His helper came out of the mysterious East, and his name was Azuma-zi. But Holroyd called him Pooh-bah. Holroyd liked a nigger help because he would stand kicking—a habit with Holroyd—and did not pry into the machinery and try to learn the ways of it. Certain odd possibilities of the negro mind brought into abrupt contact with the crown of our civilisation Holroyd never fully realised, though just at the end he got some inkling of them.</w:t>
      </w:r>
    </w:p>
    <w:p w14:paraId="2AC0C5DB" w14:textId="77777777" w:rsidR="004935BF" w:rsidRPr="00034829" w:rsidRDefault="004935BF" w:rsidP="00034829">
      <w:pPr>
        <w:suppressAutoHyphens/>
        <w:spacing w:after="0" w:line="240" w:lineRule="auto"/>
        <w:ind w:firstLine="283"/>
        <w:jc w:val="both"/>
        <w:rPr>
          <w:rFonts w:ascii="Verdana" w:eastAsia="Times New Roman" w:hAnsi="Verdana" w:cs="Times New Roman"/>
          <w:color w:val="000000"/>
          <w:sz w:val="20"/>
          <w:szCs w:val="32"/>
        </w:rPr>
      </w:pPr>
      <w:r w:rsidRPr="00034829">
        <w:rPr>
          <w:rFonts w:ascii="Verdana" w:eastAsia="Times New Roman" w:hAnsi="Verdana" w:cs="Times New Roman"/>
          <w:color w:val="000000"/>
          <w:sz w:val="20"/>
          <w:szCs w:val="32"/>
        </w:rPr>
        <w:t>To define Azuma-zi was beyond ethnology. He was, perhaps, more negroid than anything else, though his hair was curly rather than frizzy, and his nose had a bridge. Moreover, his skin was brown rather than black, and the whites of his eyes were yellow. His broad cheek-bones and narrow chin gave his face something of the viperine V. His head too, was broad behind, and low and narrow at the forehead, as if his brain had been twisted round in the reverse way to a European’s. He was short of stature and still shorter of English. In conversation he made numerous odd noises of no known marketable value, and his infrequent words were carved and wrought into heraldic grotesqueness. Holroyd tried to elucidate his religious beliefs, and—especially after whisky—lectured to him against superstition and missionaries. Azuma-zi, however, shirked the discussion of his gods, even though he was kicked for it.</w:t>
      </w:r>
    </w:p>
    <w:p w14:paraId="4073374E" w14:textId="77777777" w:rsidR="004935BF" w:rsidRPr="00034829" w:rsidRDefault="004935BF" w:rsidP="00034829">
      <w:pPr>
        <w:suppressAutoHyphens/>
        <w:spacing w:after="0" w:line="240" w:lineRule="auto"/>
        <w:ind w:firstLine="283"/>
        <w:jc w:val="both"/>
        <w:rPr>
          <w:rFonts w:ascii="Verdana" w:eastAsia="Times New Roman" w:hAnsi="Verdana" w:cs="Times New Roman"/>
          <w:color w:val="000000"/>
          <w:sz w:val="20"/>
          <w:szCs w:val="32"/>
        </w:rPr>
      </w:pPr>
      <w:r w:rsidRPr="00034829">
        <w:rPr>
          <w:rFonts w:ascii="Verdana" w:eastAsia="Times New Roman" w:hAnsi="Verdana" w:cs="Times New Roman"/>
          <w:color w:val="000000"/>
          <w:sz w:val="20"/>
          <w:szCs w:val="32"/>
        </w:rPr>
        <w:t>Azuma-zi had come, clad in white but insufficient raiment, out of the stoke-hole of the Lord Clive, from the Straits Settlements, and beyond, into London. He had heard even in his youth of the greatness and riches of London, where all the women are white and fair, and even the beggars in the streets are white, and he arrived, with newly-earned gold coins in his pocket, to worship at the shrine of civilisation. The day of his landing was a dismal one; the sky was dun, and a wind-worried drizzle filtered down to the greasy streets, but he plunged boldly into the delights of Shadwell, and was presently cast up, shattered in health, civilised in costume, penniless and, except in matters of the direst necessity, practically a dumb animal, to toil for James Holroyd and to be bullied by him in the dynamo shed at Camberwell. And to James Holroyd bullying was a labour of love.</w:t>
      </w:r>
    </w:p>
    <w:p w14:paraId="1F1D6F86" w14:textId="77777777" w:rsidR="004935BF" w:rsidRPr="00034829" w:rsidRDefault="004935BF" w:rsidP="00034829">
      <w:pPr>
        <w:suppressAutoHyphens/>
        <w:spacing w:after="0" w:line="240" w:lineRule="auto"/>
        <w:ind w:firstLine="283"/>
        <w:jc w:val="both"/>
        <w:rPr>
          <w:rFonts w:ascii="Verdana" w:eastAsia="Times New Roman" w:hAnsi="Verdana" w:cs="Times New Roman"/>
          <w:color w:val="000000"/>
          <w:sz w:val="20"/>
          <w:szCs w:val="32"/>
        </w:rPr>
      </w:pPr>
      <w:r w:rsidRPr="00034829">
        <w:rPr>
          <w:rFonts w:ascii="Verdana" w:eastAsia="Times New Roman" w:hAnsi="Verdana" w:cs="Times New Roman"/>
          <w:color w:val="000000"/>
          <w:sz w:val="20"/>
          <w:szCs w:val="32"/>
        </w:rPr>
        <w:t>There were three dynamos with their engines at Camberwell. The two that had been there since the beginning were small machines; the larger one was new. The smaller machines made a reasonable noise; their straps hummed over the drums, every now and then the brushes buzzed and fizzled, and the air churned steadily, whoo! Whoo! Whoo! Between their poles. One was loose in its foundations and kept the shed vibrating. But the big dynamo drowned these little noises altogether with the sustained drone of its iron core, which somehow set part of the ironwork humming. The place made the visitor’s head reel with the throb, throb, throb of the engines, the rotation of the big wheels, the spinning ball-valves, the occasional spittings of the steam, and over all the deep, unceasing, surging note of the big dynamo. This last noise was from an engineering point of view a defect, but Azuma-zi accounted it unto the monster for mightiness and pride.</w:t>
      </w:r>
    </w:p>
    <w:p w14:paraId="474C2665" w14:textId="77777777" w:rsidR="004935BF" w:rsidRPr="00034829" w:rsidRDefault="004935BF" w:rsidP="00034829">
      <w:pPr>
        <w:suppressAutoHyphens/>
        <w:spacing w:after="0" w:line="240" w:lineRule="auto"/>
        <w:ind w:firstLine="283"/>
        <w:jc w:val="both"/>
        <w:rPr>
          <w:rFonts w:ascii="Verdana" w:eastAsia="Times New Roman" w:hAnsi="Verdana" w:cs="Times New Roman"/>
          <w:color w:val="000000"/>
          <w:sz w:val="20"/>
          <w:szCs w:val="32"/>
        </w:rPr>
      </w:pPr>
      <w:r w:rsidRPr="00034829">
        <w:rPr>
          <w:rFonts w:ascii="Verdana" w:eastAsia="Times New Roman" w:hAnsi="Verdana" w:cs="Times New Roman"/>
          <w:color w:val="000000"/>
          <w:sz w:val="20"/>
          <w:szCs w:val="32"/>
        </w:rPr>
        <w:t xml:space="preserve">If it were possible we would have the noises of that shed always about the reader as he reads, we would tell all our story to such an accompaniment. It was a steady stream of din, from which the ear picked out first one thread and then another; there was the intermittent snorting, panting, and seething of the steam-engines, the suck </w:t>
      </w:r>
      <w:r w:rsidRPr="00034829">
        <w:rPr>
          <w:rFonts w:ascii="Verdana" w:eastAsia="Times New Roman" w:hAnsi="Verdana" w:cs="Times New Roman"/>
          <w:color w:val="000000"/>
          <w:sz w:val="20"/>
          <w:szCs w:val="32"/>
        </w:rPr>
        <w:lastRenderedPageBreak/>
        <w:t>and thud of their pistons, the dull beat on the air as the spokes of the great driving wheels came round, a note the leather straps made as they ran tighter and looser, and a fretful tumult from the dynamos; and over all, sometimes inaudible, as the ear tired of it, and then creeping back upon the senses again, was this trombone note of the big machine. The floor never felt steady and quiet beneath one’s feet, but quivered and jarred. It was a confusing, unsteady place, and enough to send anyone’s thoughts jerking into odd zigzags. And for three months, while the big strike of the engineers was in progress, Holroyd, who was a blackleg, and Azuma-zi, who was a mere black, were never out of the stir and eddy of it, but slept and fed in the little wooden shanty between the shed and the gates.</w:t>
      </w:r>
    </w:p>
    <w:p w14:paraId="4F69CBCE" w14:textId="77777777" w:rsidR="004935BF" w:rsidRPr="00034829" w:rsidRDefault="004935BF" w:rsidP="00034829">
      <w:pPr>
        <w:suppressAutoHyphens/>
        <w:spacing w:after="0" w:line="240" w:lineRule="auto"/>
        <w:ind w:firstLine="283"/>
        <w:jc w:val="both"/>
        <w:rPr>
          <w:rFonts w:ascii="Verdana" w:eastAsia="Times New Roman" w:hAnsi="Verdana" w:cs="Times New Roman"/>
          <w:color w:val="000000"/>
          <w:sz w:val="20"/>
          <w:szCs w:val="32"/>
        </w:rPr>
      </w:pPr>
      <w:r w:rsidRPr="00034829">
        <w:rPr>
          <w:rFonts w:ascii="Verdana" w:eastAsia="Times New Roman" w:hAnsi="Verdana" w:cs="Times New Roman"/>
          <w:color w:val="000000"/>
          <w:sz w:val="20"/>
          <w:szCs w:val="32"/>
        </w:rPr>
        <w:t>Holroyd delivered a theological lecture on the text of his big machine soon after Azuma-zi came. He had to shout to be heard in the din. “Look at that,” said Holroyd; “where’s your ’eathen idol to match ’im?” And Azuma-zi looked. For a moment Holroyd was inaudible, and then Azuma-zi heard: “Kill a hundred men. Twelve per cent. on the ordinary shares,” said Holroyd, “and that’s something like a Gord!”</w:t>
      </w:r>
    </w:p>
    <w:p w14:paraId="28BC72E2" w14:textId="77777777" w:rsidR="004935BF" w:rsidRPr="00034829" w:rsidRDefault="004935BF" w:rsidP="00034829">
      <w:pPr>
        <w:suppressAutoHyphens/>
        <w:spacing w:after="0" w:line="240" w:lineRule="auto"/>
        <w:ind w:firstLine="283"/>
        <w:jc w:val="both"/>
        <w:rPr>
          <w:rFonts w:ascii="Verdana" w:eastAsia="Times New Roman" w:hAnsi="Verdana" w:cs="Times New Roman"/>
          <w:color w:val="000000"/>
          <w:sz w:val="20"/>
          <w:szCs w:val="32"/>
        </w:rPr>
      </w:pPr>
      <w:r w:rsidRPr="00034829">
        <w:rPr>
          <w:rFonts w:ascii="Verdana" w:eastAsia="Times New Roman" w:hAnsi="Verdana" w:cs="Times New Roman"/>
          <w:color w:val="000000"/>
          <w:sz w:val="20"/>
          <w:szCs w:val="32"/>
        </w:rPr>
        <w:t>Holroyd was proud of his big dynamo, and expatiated upon its size and power to Azuma-zi until heaven knows what odd currents of thought, that and the incessant whirling and shindy, set up within the curly black cranium. He would explain in the most graphic manner the dozen or so ways in which a man might be killed by it, and once he gave Azuma-zi a shock as a sample of its quality. After that, in the breathing times of his labour—it was heavy labour, being not only his own, but most of Holroyd’s—Azuma-zi would sit and watch the big machine. Now and then the brushes would sparkle and spit blue flashes, at which Holroyd would swear, but all the rest was as smooth and rhythmic as breathing. The band ran shouting over the shaft, and ever behind one as one watched was the complacent thud of the piston. So it lived all day in this big airy shed, with him and Holroyd to wait upon it; not prisoned up and slaving to drive a ship as the other engines he knew—mere captive devils of the British Solomon—had been, but a machine enthroned. Those two smaller dynamos, Azuma-zi by force of contrast despised; the large one he privately christened the Lord of the Dynamos. They were fretful and irregular, but the big dynamo was steady. How great it was! How serene and easy in its working! Greater and calmer even than the Buddhas he had seen at Rangoon, and yet not motionless, but living! The great black coils spun, spun, spun, the rings ran round under the brushes, and the deep note of its coil steadied the whole. It affected Azuma-zi queerly.</w:t>
      </w:r>
    </w:p>
    <w:p w14:paraId="609001CB" w14:textId="77777777" w:rsidR="004935BF" w:rsidRPr="00034829" w:rsidRDefault="004935BF" w:rsidP="00034829">
      <w:pPr>
        <w:suppressAutoHyphens/>
        <w:spacing w:after="0" w:line="240" w:lineRule="auto"/>
        <w:ind w:firstLine="283"/>
        <w:jc w:val="both"/>
        <w:rPr>
          <w:rFonts w:ascii="Verdana" w:eastAsia="Times New Roman" w:hAnsi="Verdana" w:cs="Times New Roman"/>
          <w:color w:val="000000"/>
          <w:sz w:val="20"/>
          <w:szCs w:val="32"/>
        </w:rPr>
      </w:pPr>
      <w:r w:rsidRPr="00034829">
        <w:rPr>
          <w:rFonts w:ascii="Verdana" w:eastAsia="Times New Roman" w:hAnsi="Verdana" w:cs="Times New Roman"/>
          <w:color w:val="000000"/>
          <w:sz w:val="20"/>
          <w:szCs w:val="32"/>
        </w:rPr>
        <w:t>Azuma-zi was not fond of labour. He would sit about and watch the Lord of the Dynamos while Holroyd went away to persuade the yard porter to get whisky, although his proper place was not in the dynamo shed but behind the engines and, moreover if Holroyd caught him skulking he got hit for it with a rod of stout copper wire. He would go and stand close to the colossus and look up at the great leather band running overhead. There was a black patch on the band that came round, and it pleased him somehow among all the clatter to watch this return again and again. Odd thoughts spun with the whirl of it. Scientific people tell us that savages give souls to rocks and trees—and a machine is a thousand times more alive than a rock or a tree. And Azuma-zi was practically a savage still; the veneer of civilisation lay no deeper than his slop suit, his bruises, and the coal grime on his face and hands. His father before him had worshipped a meteoric stone, kindred blood it may be had splashed the broad wheels of Juggernaut.</w:t>
      </w:r>
    </w:p>
    <w:p w14:paraId="0FA1C3B5" w14:textId="77777777" w:rsidR="004935BF" w:rsidRPr="00034829" w:rsidRDefault="004935BF" w:rsidP="00034829">
      <w:pPr>
        <w:suppressAutoHyphens/>
        <w:spacing w:after="0" w:line="240" w:lineRule="auto"/>
        <w:ind w:firstLine="283"/>
        <w:jc w:val="both"/>
        <w:rPr>
          <w:rFonts w:ascii="Verdana" w:eastAsia="Times New Roman" w:hAnsi="Verdana" w:cs="Times New Roman"/>
          <w:color w:val="000000"/>
          <w:sz w:val="20"/>
          <w:szCs w:val="32"/>
        </w:rPr>
      </w:pPr>
      <w:r w:rsidRPr="00034829">
        <w:rPr>
          <w:rFonts w:ascii="Verdana" w:eastAsia="Times New Roman" w:hAnsi="Verdana" w:cs="Times New Roman"/>
          <w:color w:val="000000"/>
          <w:sz w:val="20"/>
          <w:szCs w:val="32"/>
        </w:rPr>
        <w:t>He took every opportunity Holroyd gave him of touching and handling the great dynamo that was fascinating him. He polished and cleaned it until the metal parts were blinding in the sun. He felt a mysterious sense of service in doing this. He would go up to it and touch its spinning coils gently. The gods he had worshipped were all far away. The people in London hid their gods.</w:t>
      </w:r>
    </w:p>
    <w:p w14:paraId="4BDDAD00" w14:textId="77777777" w:rsidR="004935BF" w:rsidRPr="00034829" w:rsidRDefault="004935BF" w:rsidP="00034829">
      <w:pPr>
        <w:suppressAutoHyphens/>
        <w:spacing w:after="0" w:line="240" w:lineRule="auto"/>
        <w:ind w:firstLine="283"/>
        <w:jc w:val="both"/>
        <w:rPr>
          <w:rFonts w:ascii="Verdana" w:eastAsia="Times New Roman" w:hAnsi="Verdana" w:cs="Times New Roman"/>
          <w:color w:val="000000"/>
          <w:sz w:val="20"/>
          <w:szCs w:val="32"/>
        </w:rPr>
      </w:pPr>
      <w:r w:rsidRPr="00034829">
        <w:rPr>
          <w:rFonts w:ascii="Verdana" w:eastAsia="Times New Roman" w:hAnsi="Verdana" w:cs="Times New Roman"/>
          <w:color w:val="000000"/>
          <w:sz w:val="20"/>
          <w:szCs w:val="32"/>
        </w:rPr>
        <w:lastRenderedPageBreak/>
        <w:t>At last his dim feelings grew more distinct, and took shape in thoughts and at last in acts. When he came into the roaring shed one morning he salaamed to the Lord of the Dynamos, and then when Holroyd was away, he went and whispered to the thundering machine that he was its servant, and prayed it to have pity on him and save him from Holroyd. As he did so a rare gleam of light came in through the open archway of the throbbing machine-shed, and the Lord of the Dynamos, as he whirled and roared, was radiant with pale gold. Then Azuma-zi knew that his service was acceptable to his Lord. After that he did not feel so lonely as he had done, and he had indeed been very much alone in London. And even when his work-time was over, which was rare, he loitered about the shed.</w:t>
      </w:r>
    </w:p>
    <w:p w14:paraId="1242C653" w14:textId="77777777" w:rsidR="004935BF" w:rsidRPr="00034829" w:rsidRDefault="004935BF" w:rsidP="00034829">
      <w:pPr>
        <w:suppressAutoHyphens/>
        <w:spacing w:after="0" w:line="240" w:lineRule="auto"/>
        <w:ind w:firstLine="283"/>
        <w:jc w:val="both"/>
        <w:rPr>
          <w:rFonts w:ascii="Verdana" w:eastAsia="Times New Roman" w:hAnsi="Verdana" w:cs="Times New Roman"/>
          <w:color w:val="000000"/>
          <w:sz w:val="20"/>
          <w:szCs w:val="32"/>
        </w:rPr>
      </w:pPr>
      <w:r w:rsidRPr="00034829">
        <w:rPr>
          <w:rFonts w:ascii="Verdana" w:eastAsia="Times New Roman" w:hAnsi="Verdana" w:cs="Times New Roman"/>
          <w:color w:val="000000"/>
          <w:sz w:val="20"/>
          <w:szCs w:val="32"/>
        </w:rPr>
        <w:t>The next time Holroyd maltreated him, Azuma-zi went presently to the Lord of the Dynamos and whispered, “Thou seest, O my Lord!” and the angry whir of the machinery seemed to answer him. Thereafter it appeared to him that whenever Holroyd came into the shed a different note mingled with the sounds of the dynamo. “My Lord bides his time,” said Azuma-zi to himself. “The iniquity of the fool is not yet ripe.” And he waited and watched for the day of reckoning. One day there was evidence of short circuiting, and Holroyd, making an unwary examination—it was in the afternoon—got a rather severe shock. Azuma-zi from behind the engine saw him jump off and curse at the peccant coil.</w:t>
      </w:r>
    </w:p>
    <w:p w14:paraId="26BF1228" w14:textId="77777777" w:rsidR="004935BF" w:rsidRPr="00034829" w:rsidRDefault="004935BF" w:rsidP="00034829">
      <w:pPr>
        <w:suppressAutoHyphens/>
        <w:spacing w:after="0" w:line="240" w:lineRule="auto"/>
        <w:ind w:firstLine="283"/>
        <w:jc w:val="both"/>
        <w:rPr>
          <w:rFonts w:ascii="Verdana" w:eastAsia="Times New Roman" w:hAnsi="Verdana" w:cs="Times New Roman"/>
          <w:color w:val="000000"/>
          <w:sz w:val="20"/>
          <w:szCs w:val="32"/>
        </w:rPr>
      </w:pPr>
      <w:r w:rsidRPr="00034829">
        <w:rPr>
          <w:rFonts w:ascii="Verdana" w:eastAsia="Times New Roman" w:hAnsi="Verdana" w:cs="Times New Roman"/>
          <w:color w:val="000000"/>
          <w:sz w:val="20"/>
          <w:szCs w:val="32"/>
        </w:rPr>
        <w:t>“He is warned,” said Azuma-zi to himself. “Surely my Lord is very patient.”</w:t>
      </w:r>
    </w:p>
    <w:p w14:paraId="0B283E42" w14:textId="77777777" w:rsidR="004935BF" w:rsidRPr="00034829" w:rsidRDefault="004935BF" w:rsidP="00034829">
      <w:pPr>
        <w:suppressAutoHyphens/>
        <w:spacing w:after="0" w:line="240" w:lineRule="auto"/>
        <w:ind w:firstLine="283"/>
        <w:jc w:val="both"/>
        <w:rPr>
          <w:rFonts w:ascii="Verdana" w:eastAsia="Times New Roman" w:hAnsi="Verdana" w:cs="Times New Roman"/>
          <w:color w:val="000000"/>
          <w:sz w:val="20"/>
          <w:szCs w:val="32"/>
        </w:rPr>
      </w:pPr>
      <w:r w:rsidRPr="00034829">
        <w:rPr>
          <w:rFonts w:ascii="Verdana" w:eastAsia="Times New Roman" w:hAnsi="Verdana" w:cs="Times New Roman"/>
          <w:color w:val="000000"/>
          <w:sz w:val="20"/>
          <w:szCs w:val="32"/>
        </w:rPr>
        <w:t>Holroyd had at first initiated his “nigger” into such elementary conceptions of the dynamo’s working as would enable him to take temporary charge of the shed in his absence. But when he noticed the manner in which Azuma-zi hung about the monster he became suspicious. He dimly perceived his assistant was “up to something,” and connecting him with the anointing of the coils with oil that had rotted the varnish in one place, he issued an edict, shouted above the confusion of the machinery, “Don’t ’ee go nigh that big dynamo any more, Pooh-bah, or a’ll take thy skin off!” Besides, if it pleased Azuma-zi to be near the big machine, it was plain sense and decency to keep him away from it.</w:t>
      </w:r>
    </w:p>
    <w:p w14:paraId="21E92685" w14:textId="77777777" w:rsidR="004935BF" w:rsidRPr="00034829" w:rsidRDefault="004935BF" w:rsidP="00034829">
      <w:pPr>
        <w:suppressAutoHyphens/>
        <w:spacing w:after="0" w:line="240" w:lineRule="auto"/>
        <w:ind w:firstLine="283"/>
        <w:jc w:val="both"/>
        <w:rPr>
          <w:rFonts w:ascii="Verdana" w:eastAsia="Times New Roman" w:hAnsi="Verdana" w:cs="Times New Roman"/>
          <w:color w:val="000000"/>
          <w:sz w:val="20"/>
          <w:szCs w:val="32"/>
        </w:rPr>
      </w:pPr>
      <w:r w:rsidRPr="00034829">
        <w:rPr>
          <w:rFonts w:ascii="Verdana" w:eastAsia="Times New Roman" w:hAnsi="Verdana" w:cs="Times New Roman"/>
          <w:color w:val="000000"/>
          <w:sz w:val="20"/>
          <w:szCs w:val="32"/>
        </w:rPr>
        <w:t>Azuma-zi obeyed at the time, but later he was caught bowing before the Lord of the Dynamos. At which Holroyd twisted his arm and kicked him as he turned to go away. As Azuma-zi presently stood behind the engine and glared at the back of the hated Holroyd, the noises of the machinery took a new rhythm, and sounded like four words in his native tongue.</w:t>
      </w:r>
    </w:p>
    <w:p w14:paraId="08778D2B" w14:textId="77777777" w:rsidR="004935BF" w:rsidRPr="00034829" w:rsidRDefault="004935BF" w:rsidP="00034829">
      <w:pPr>
        <w:suppressAutoHyphens/>
        <w:spacing w:after="0" w:line="240" w:lineRule="auto"/>
        <w:ind w:firstLine="283"/>
        <w:jc w:val="both"/>
        <w:rPr>
          <w:rFonts w:ascii="Verdana" w:eastAsia="Times New Roman" w:hAnsi="Verdana" w:cs="Times New Roman"/>
          <w:color w:val="000000"/>
          <w:sz w:val="20"/>
          <w:szCs w:val="32"/>
        </w:rPr>
      </w:pPr>
      <w:r w:rsidRPr="00034829">
        <w:rPr>
          <w:rFonts w:ascii="Verdana" w:eastAsia="Times New Roman" w:hAnsi="Verdana" w:cs="Times New Roman"/>
          <w:color w:val="000000"/>
          <w:sz w:val="20"/>
          <w:szCs w:val="32"/>
        </w:rPr>
        <w:t>It is hard to say exactly what madness is. I fancy Azuma-zi was mad. The incessant din and whirl of the dynamo shed may have churned up his little store of knowledge and his big store of superstitious fancy, at last, into something akin to frenzy. At any rate, when the idea of making Holroyd a sacrifice to the Dynamo Fetich was thus suggested to him, it filled him with a strange tumult of exultant emotion.</w:t>
      </w:r>
    </w:p>
    <w:p w14:paraId="6D6F5DB8" w14:textId="77777777" w:rsidR="004935BF" w:rsidRPr="00034829" w:rsidRDefault="004935BF" w:rsidP="00034829">
      <w:pPr>
        <w:suppressAutoHyphens/>
        <w:spacing w:after="0" w:line="240" w:lineRule="auto"/>
        <w:ind w:firstLine="283"/>
        <w:jc w:val="both"/>
        <w:rPr>
          <w:rFonts w:ascii="Verdana" w:eastAsia="Times New Roman" w:hAnsi="Verdana" w:cs="Times New Roman"/>
          <w:color w:val="000000"/>
          <w:sz w:val="20"/>
          <w:szCs w:val="32"/>
        </w:rPr>
      </w:pPr>
      <w:r w:rsidRPr="00034829">
        <w:rPr>
          <w:rFonts w:ascii="Verdana" w:eastAsia="Times New Roman" w:hAnsi="Verdana" w:cs="Times New Roman"/>
          <w:color w:val="000000"/>
          <w:sz w:val="20"/>
          <w:szCs w:val="32"/>
        </w:rPr>
        <w:t>That night the two men and their black shadows were alone in the shed together. The shed was lit with one big arc-light that winked and flickered purple. The shadows lay black behind the dynamos, the ball governors of the engines whirled from light to darkness, and their pistons beat loud and steady. The world outside seen through the open end of the shed seemed incredibly dim and remote. It seemed absolutely silent too, since the riot of the machinery drowned every external sound. Far away was the black fence of the yard with grey shadowy houses behind, and above was the deep blue sky and the pale little stars. Azuma-zi suddenly walked across the centre of the shed above which the leather bands were running, and went into the shadow by the big dynamo. Holroyd heard a click, and the spin of the armature changed.</w:t>
      </w:r>
    </w:p>
    <w:p w14:paraId="646B5766" w14:textId="77777777" w:rsidR="004935BF" w:rsidRPr="00034829" w:rsidRDefault="004935BF" w:rsidP="00034829">
      <w:pPr>
        <w:suppressAutoHyphens/>
        <w:spacing w:after="0" w:line="240" w:lineRule="auto"/>
        <w:ind w:firstLine="283"/>
        <w:jc w:val="both"/>
        <w:rPr>
          <w:rFonts w:ascii="Verdana" w:eastAsia="Times New Roman" w:hAnsi="Verdana" w:cs="Times New Roman"/>
          <w:color w:val="000000"/>
          <w:sz w:val="20"/>
          <w:szCs w:val="32"/>
        </w:rPr>
      </w:pPr>
      <w:r w:rsidRPr="00034829">
        <w:rPr>
          <w:rFonts w:ascii="Verdana" w:eastAsia="Times New Roman" w:hAnsi="Verdana" w:cs="Times New Roman"/>
          <w:color w:val="000000"/>
          <w:sz w:val="20"/>
          <w:szCs w:val="32"/>
        </w:rPr>
        <w:t>“What are you dewin’ with that switch?” he bawled in surprise. “Han’t I told you—”</w:t>
      </w:r>
    </w:p>
    <w:p w14:paraId="0504D221" w14:textId="77777777" w:rsidR="004935BF" w:rsidRPr="00034829" w:rsidRDefault="004935BF" w:rsidP="00034829">
      <w:pPr>
        <w:suppressAutoHyphens/>
        <w:spacing w:after="0" w:line="240" w:lineRule="auto"/>
        <w:ind w:firstLine="283"/>
        <w:jc w:val="both"/>
        <w:rPr>
          <w:rFonts w:ascii="Verdana" w:eastAsia="Times New Roman" w:hAnsi="Verdana" w:cs="Times New Roman"/>
          <w:color w:val="000000"/>
          <w:sz w:val="20"/>
          <w:szCs w:val="32"/>
        </w:rPr>
      </w:pPr>
      <w:r w:rsidRPr="00034829">
        <w:rPr>
          <w:rFonts w:ascii="Verdana" w:eastAsia="Times New Roman" w:hAnsi="Verdana" w:cs="Times New Roman"/>
          <w:color w:val="000000"/>
          <w:sz w:val="20"/>
          <w:szCs w:val="32"/>
        </w:rPr>
        <w:lastRenderedPageBreak/>
        <w:t>Then he saw the set expression of Azuma-zi’s eyes as the Asiatic came out of the shadow towards him.</w:t>
      </w:r>
    </w:p>
    <w:p w14:paraId="24FDE8F2" w14:textId="77777777" w:rsidR="004935BF" w:rsidRPr="00034829" w:rsidRDefault="004935BF" w:rsidP="00034829">
      <w:pPr>
        <w:suppressAutoHyphens/>
        <w:spacing w:after="0" w:line="240" w:lineRule="auto"/>
        <w:ind w:firstLine="283"/>
        <w:jc w:val="both"/>
        <w:rPr>
          <w:rFonts w:ascii="Verdana" w:eastAsia="Times New Roman" w:hAnsi="Verdana" w:cs="Times New Roman"/>
          <w:color w:val="000000"/>
          <w:sz w:val="20"/>
          <w:szCs w:val="32"/>
        </w:rPr>
      </w:pPr>
      <w:r w:rsidRPr="00034829">
        <w:rPr>
          <w:rFonts w:ascii="Verdana" w:eastAsia="Times New Roman" w:hAnsi="Verdana" w:cs="Times New Roman"/>
          <w:color w:val="000000"/>
          <w:sz w:val="20"/>
          <w:szCs w:val="32"/>
        </w:rPr>
        <w:t>In another moment the two men were grappling fiercely in front of the great dynamo.</w:t>
      </w:r>
    </w:p>
    <w:p w14:paraId="3BDE6527" w14:textId="77777777" w:rsidR="004935BF" w:rsidRPr="00034829" w:rsidRDefault="004935BF" w:rsidP="00034829">
      <w:pPr>
        <w:suppressAutoHyphens/>
        <w:spacing w:after="0" w:line="240" w:lineRule="auto"/>
        <w:ind w:firstLine="283"/>
        <w:jc w:val="both"/>
        <w:rPr>
          <w:rFonts w:ascii="Verdana" w:eastAsia="Times New Roman" w:hAnsi="Verdana" w:cs="Times New Roman"/>
          <w:color w:val="000000"/>
          <w:sz w:val="20"/>
          <w:szCs w:val="32"/>
        </w:rPr>
      </w:pPr>
      <w:r w:rsidRPr="00034829">
        <w:rPr>
          <w:rFonts w:ascii="Verdana" w:eastAsia="Times New Roman" w:hAnsi="Verdana" w:cs="Times New Roman"/>
          <w:color w:val="000000"/>
          <w:sz w:val="20"/>
          <w:szCs w:val="32"/>
        </w:rPr>
        <w:t>“You coffee-headed fool!” gasped Holroyd, with a brown hand at his throat. “Keep off those contact rings.” In another moment he was tripped and reeling back upon the Lord of the Dynamos. He instinctively loosened his grip upon his antagonist to save himself from the machine.</w:t>
      </w:r>
    </w:p>
    <w:p w14:paraId="5DDB6FD1" w14:textId="77777777" w:rsidR="004935BF" w:rsidRPr="00034829" w:rsidRDefault="004935BF" w:rsidP="00034829">
      <w:pPr>
        <w:suppressAutoHyphens/>
        <w:spacing w:after="0" w:line="240" w:lineRule="auto"/>
        <w:ind w:firstLine="283"/>
        <w:jc w:val="both"/>
        <w:rPr>
          <w:rFonts w:ascii="Verdana" w:eastAsia="Times New Roman" w:hAnsi="Verdana" w:cs="Times New Roman"/>
          <w:color w:val="000000"/>
          <w:sz w:val="20"/>
          <w:szCs w:val="32"/>
        </w:rPr>
      </w:pPr>
      <w:r w:rsidRPr="00034829">
        <w:rPr>
          <w:rFonts w:ascii="Verdana" w:eastAsia="Times New Roman" w:hAnsi="Verdana" w:cs="Times New Roman"/>
          <w:color w:val="000000"/>
          <w:sz w:val="20"/>
          <w:szCs w:val="32"/>
        </w:rPr>
        <w:t>The messenger, sent in furious haste from the station, to find out what had happened in the dynamo shed, met Azuma-zi at the porter’s lodge by the gate. Azuma-zi tried to explain something, but the messenger could make nothing of the black’s incoherent English, and hurried on to the shed. The machines were all noisily at work, and nothing seemed to be disarranged. There was, however, a queer smell of singed hair. Then he saw an odd-looking crumpled mass clinging to the front of the big dynamo, and approaching, recognised the distorted remains of Holroyd.</w:t>
      </w:r>
    </w:p>
    <w:p w14:paraId="465D9F49" w14:textId="77777777" w:rsidR="004935BF" w:rsidRPr="00034829" w:rsidRDefault="004935BF" w:rsidP="00034829">
      <w:pPr>
        <w:suppressAutoHyphens/>
        <w:spacing w:after="0" w:line="240" w:lineRule="auto"/>
        <w:ind w:firstLine="283"/>
        <w:jc w:val="both"/>
        <w:rPr>
          <w:rFonts w:ascii="Verdana" w:eastAsia="Times New Roman" w:hAnsi="Verdana" w:cs="Times New Roman"/>
          <w:color w:val="000000"/>
          <w:sz w:val="20"/>
          <w:szCs w:val="32"/>
        </w:rPr>
      </w:pPr>
      <w:r w:rsidRPr="00034829">
        <w:rPr>
          <w:rFonts w:ascii="Verdana" w:eastAsia="Times New Roman" w:hAnsi="Verdana" w:cs="Times New Roman"/>
          <w:color w:val="000000"/>
          <w:sz w:val="20"/>
          <w:szCs w:val="32"/>
        </w:rPr>
        <w:t>The man stared and hesitated a moment. Then he saw the face, and shut his eyes convulsively. He turned on his heel before he opened them, so that he should not see Holroyd again, and went out of the shed to get advice and help.</w:t>
      </w:r>
    </w:p>
    <w:p w14:paraId="10B47EC0" w14:textId="77777777" w:rsidR="004935BF" w:rsidRPr="00034829" w:rsidRDefault="004935BF" w:rsidP="00034829">
      <w:pPr>
        <w:suppressAutoHyphens/>
        <w:spacing w:after="0" w:line="240" w:lineRule="auto"/>
        <w:ind w:firstLine="283"/>
        <w:jc w:val="both"/>
        <w:rPr>
          <w:rFonts w:ascii="Verdana" w:eastAsia="Times New Roman" w:hAnsi="Verdana" w:cs="Times New Roman"/>
          <w:color w:val="000000"/>
          <w:sz w:val="20"/>
          <w:szCs w:val="32"/>
        </w:rPr>
      </w:pPr>
      <w:r w:rsidRPr="00034829">
        <w:rPr>
          <w:rFonts w:ascii="Verdana" w:eastAsia="Times New Roman" w:hAnsi="Verdana" w:cs="Times New Roman"/>
          <w:color w:val="000000"/>
          <w:sz w:val="20"/>
          <w:szCs w:val="32"/>
        </w:rPr>
        <w:t>When Azuma-zi saw Holroyd die in the grip of the Great Dynamo he had been a little scared about the consequences of his act. Yet he felt strangely elated, and knew that the favour of the Lord Dynamo was upon him. His plan was already settled when he met the man coming from the station, and the scientific manager who speedily arrived on the scene jumped at the obvious conclusion of suicide. This expert scarcely noticed Azuma-zi, except to ask a few questions. Did he see Holroyd kill himself? Azuma-zi explained that he had been out of sight at the engine furnace until he heard a difference in the noise from the dynamo. It was not a difficult examination, being untinctured by suspicion.</w:t>
      </w:r>
    </w:p>
    <w:p w14:paraId="776F4D4F" w14:textId="77777777" w:rsidR="004935BF" w:rsidRPr="00034829" w:rsidRDefault="004935BF" w:rsidP="00034829">
      <w:pPr>
        <w:suppressAutoHyphens/>
        <w:spacing w:after="0" w:line="240" w:lineRule="auto"/>
        <w:ind w:firstLine="283"/>
        <w:jc w:val="both"/>
        <w:rPr>
          <w:rFonts w:ascii="Verdana" w:eastAsia="Times New Roman" w:hAnsi="Verdana" w:cs="Times New Roman"/>
          <w:color w:val="000000"/>
          <w:sz w:val="20"/>
          <w:szCs w:val="32"/>
        </w:rPr>
      </w:pPr>
      <w:r w:rsidRPr="00034829">
        <w:rPr>
          <w:rFonts w:ascii="Verdana" w:eastAsia="Times New Roman" w:hAnsi="Verdana" w:cs="Times New Roman"/>
          <w:color w:val="000000"/>
          <w:sz w:val="20"/>
          <w:szCs w:val="32"/>
        </w:rPr>
        <w:t>The distorted remains of Holroyd, which the electrician removed from the machine, were hastily covered by the porter with a coffee-stained tablecloth. Somebody, by a happy inspiration, fetched a medical man. The expert was chiefly anxious to get the machine at work again, for seven or eight trains had stopped midway in the stuffy tunnels of the electric railway. Azuma-zi, answering or misunderstanding the questions of the people who had by authority or impudence come into the shed, was presently sent back to the stoke-hole by the scientific manager. Of course a crowd collected outside the gates of the yard—a crowd, for no known reason, always hovers for a day or two near the scene of a sudden death in London; two or three reporters percolated somehow into the engine shed, and one even got to Azuma-zi; but the scientific expert cleared them out again, being himself an amateur journalist.</w:t>
      </w:r>
    </w:p>
    <w:p w14:paraId="03F5CD6F" w14:textId="77777777" w:rsidR="004935BF" w:rsidRPr="00034829" w:rsidRDefault="004935BF" w:rsidP="00034829">
      <w:pPr>
        <w:suppressAutoHyphens/>
        <w:spacing w:after="0" w:line="240" w:lineRule="auto"/>
        <w:ind w:firstLine="283"/>
        <w:jc w:val="both"/>
        <w:rPr>
          <w:rFonts w:ascii="Verdana" w:eastAsia="Times New Roman" w:hAnsi="Verdana" w:cs="Times New Roman"/>
          <w:color w:val="000000"/>
          <w:sz w:val="20"/>
          <w:szCs w:val="32"/>
        </w:rPr>
      </w:pPr>
      <w:r w:rsidRPr="00034829">
        <w:rPr>
          <w:rFonts w:ascii="Verdana" w:eastAsia="Times New Roman" w:hAnsi="Verdana" w:cs="Times New Roman"/>
          <w:color w:val="000000"/>
          <w:sz w:val="20"/>
          <w:szCs w:val="32"/>
        </w:rPr>
        <w:t>Presently the body was carried away, and public interest departed with it. Azuma-zi remained very quietly at his furnace, seeing over and over again in the coals a figure that wriggled violently and became still. An hour after the murder, to anyone coming into the shed it would have looked exactly as if nothing had ever happened there. Peeping presently from his engine-room the black saw the Lord Dynamo spin and whirl beside his little brothers, and the driving-wheels were beating round, and the steam in the pistons went thud, thud, exactly as it had been earlier in the evening. After all, from the mechanical point of view, it had been a most insignificant incident—the mere temporary deflection of a current. But now the slender form and slender shadow of the scientific manager replaced the sturdy outline of Holroyd travelling up and down the lane of light upon the vibrating floor under the straps between the engines and the dynamos.</w:t>
      </w:r>
    </w:p>
    <w:p w14:paraId="07D6C703" w14:textId="77777777" w:rsidR="004935BF" w:rsidRPr="00034829" w:rsidRDefault="004935BF" w:rsidP="00034829">
      <w:pPr>
        <w:suppressAutoHyphens/>
        <w:spacing w:after="0" w:line="240" w:lineRule="auto"/>
        <w:ind w:firstLine="283"/>
        <w:jc w:val="both"/>
        <w:rPr>
          <w:rFonts w:ascii="Verdana" w:eastAsia="Times New Roman" w:hAnsi="Verdana" w:cs="Times New Roman"/>
          <w:color w:val="000000"/>
          <w:sz w:val="20"/>
          <w:szCs w:val="32"/>
        </w:rPr>
      </w:pPr>
      <w:r w:rsidRPr="00034829">
        <w:rPr>
          <w:rFonts w:ascii="Verdana" w:eastAsia="Times New Roman" w:hAnsi="Verdana" w:cs="Times New Roman"/>
          <w:color w:val="000000"/>
          <w:sz w:val="20"/>
          <w:szCs w:val="32"/>
        </w:rPr>
        <w:t xml:space="preserve">“Have I not served my Lord?” said Azuma-zi inaudibly, from his shadow, and the note of the great dynamo rang out full and clear. As he looked at the big whirling </w:t>
      </w:r>
      <w:r w:rsidRPr="00034829">
        <w:rPr>
          <w:rFonts w:ascii="Verdana" w:eastAsia="Times New Roman" w:hAnsi="Verdana" w:cs="Times New Roman"/>
          <w:color w:val="000000"/>
          <w:sz w:val="20"/>
          <w:szCs w:val="32"/>
        </w:rPr>
        <w:lastRenderedPageBreak/>
        <w:t>mechanism the strange fascination of it that had been a little in abeyance since Holroyd’s death, resumed its sway.</w:t>
      </w:r>
    </w:p>
    <w:p w14:paraId="559D6D98" w14:textId="77777777" w:rsidR="004935BF" w:rsidRPr="00034829" w:rsidRDefault="004935BF" w:rsidP="00034829">
      <w:pPr>
        <w:suppressAutoHyphens/>
        <w:spacing w:after="0" w:line="240" w:lineRule="auto"/>
        <w:ind w:firstLine="283"/>
        <w:jc w:val="both"/>
        <w:rPr>
          <w:rFonts w:ascii="Verdana" w:eastAsia="Times New Roman" w:hAnsi="Verdana" w:cs="Times New Roman"/>
          <w:color w:val="000000"/>
          <w:sz w:val="20"/>
          <w:szCs w:val="32"/>
        </w:rPr>
      </w:pPr>
      <w:r w:rsidRPr="00034829">
        <w:rPr>
          <w:rFonts w:ascii="Verdana" w:eastAsia="Times New Roman" w:hAnsi="Verdana" w:cs="Times New Roman"/>
          <w:color w:val="000000"/>
          <w:sz w:val="20"/>
          <w:szCs w:val="32"/>
        </w:rPr>
        <w:t>Never had Azuma-zi seen a man killed so swiftly and pitilessly. The big humming machine had slain its victim without wavering for a second from its steady beating. It was indeed a mighty god.</w:t>
      </w:r>
    </w:p>
    <w:p w14:paraId="13824034" w14:textId="77777777" w:rsidR="004935BF" w:rsidRPr="00034829" w:rsidRDefault="004935BF" w:rsidP="00034829">
      <w:pPr>
        <w:suppressAutoHyphens/>
        <w:spacing w:after="0" w:line="240" w:lineRule="auto"/>
        <w:ind w:firstLine="283"/>
        <w:jc w:val="both"/>
        <w:rPr>
          <w:rFonts w:ascii="Verdana" w:eastAsia="Times New Roman" w:hAnsi="Verdana" w:cs="Times New Roman"/>
          <w:color w:val="000000"/>
          <w:sz w:val="20"/>
          <w:szCs w:val="32"/>
        </w:rPr>
      </w:pPr>
      <w:r w:rsidRPr="00034829">
        <w:rPr>
          <w:rFonts w:ascii="Verdana" w:eastAsia="Times New Roman" w:hAnsi="Verdana" w:cs="Times New Roman"/>
          <w:color w:val="000000"/>
          <w:sz w:val="20"/>
          <w:szCs w:val="32"/>
        </w:rPr>
        <w:t>The unconscious scientific manager stood with his back to him, scribbling on a piece of paper. His shadow lay at the foot of the monster.</w:t>
      </w:r>
    </w:p>
    <w:p w14:paraId="06E5D885" w14:textId="77777777" w:rsidR="004935BF" w:rsidRPr="00034829" w:rsidRDefault="004935BF" w:rsidP="00034829">
      <w:pPr>
        <w:suppressAutoHyphens/>
        <w:spacing w:after="0" w:line="240" w:lineRule="auto"/>
        <w:ind w:firstLine="283"/>
        <w:jc w:val="both"/>
        <w:rPr>
          <w:rFonts w:ascii="Verdana" w:eastAsia="Times New Roman" w:hAnsi="Verdana" w:cs="Times New Roman"/>
          <w:color w:val="000000"/>
          <w:sz w:val="20"/>
          <w:szCs w:val="32"/>
        </w:rPr>
      </w:pPr>
      <w:r w:rsidRPr="00034829">
        <w:rPr>
          <w:rFonts w:ascii="Verdana" w:eastAsia="Times New Roman" w:hAnsi="Verdana" w:cs="Times New Roman"/>
          <w:color w:val="000000"/>
          <w:sz w:val="20"/>
          <w:szCs w:val="32"/>
        </w:rPr>
        <w:t>“Was the Lord Dynamo still hungry? His servant was ready.”</w:t>
      </w:r>
    </w:p>
    <w:p w14:paraId="3AB020B0" w14:textId="77777777" w:rsidR="004935BF" w:rsidRPr="00034829" w:rsidRDefault="004935BF" w:rsidP="00034829">
      <w:pPr>
        <w:suppressAutoHyphens/>
        <w:spacing w:after="0" w:line="240" w:lineRule="auto"/>
        <w:ind w:firstLine="283"/>
        <w:jc w:val="both"/>
        <w:rPr>
          <w:rFonts w:ascii="Verdana" w:eastAsia="Times New Roman" w:hAnsi="Verdana" w:cs="Times New Roman"/>
          <w:color w:val="000000"/>
          <w:sz w:val="20"/>
          <w:szCs w:val="32"/>
        </w:rPr>
      </w:pPr>
      <w:r w:rsidRPr="00034829">
        <w:rPr>
          <w:rFonts w:ascii="Verdana" w:eastAsia="Times New Roman" w:hAnsi="Verdana" w:cs="Times New Roman"/>
          <w:color w:val="000000"/>
          <w:sz w:val="20"/>
          <w:szCs w:val="32"/>
        </w:rPr>
        <w:t>Azuma-zi made a stealthy step forward; then stopped. The scientific manager suddenly ceased his writing, walked down the shed to the endmost of the dynamos, and began to examine the brushes.</w:t>
      </w:r>
    </w:p>
    <w:p w14:paraId="11E2C686" w14:textId="77777777" w:rsidR="004935BF" w:rsidRPr="00034829" w:rsidRDefault="004935BF" w:rsidP="00034829">
      <w:pPr>
        <w:suppressAutoHyphens/>
        <w:spacing w:after="0" w:line="240" w:lineRule="auto"/>
        <w:ind w:firstLine="283"/>
        <w:jc w:val="both"/>
        <w:rPr>
          <w:rFonts w:ascii="Verdana" w:eastAsia="Times New Roman" w:hAnsi="Verdana" w:cs="Times New Roman"/>
          <w:color w:val="000000"/>
          <w:sz w:val="20"/>
          <w:szCs w:val="32"/>
        </w:rPr>
      </w:pPr>
      <w:r w:rsidRPr="00034829">
        <w:rPr>
          <w:rFonts w:ascii="Verdana" w:eastAsia="Times New Roman" w:hAnsi="Verdana" w:cs="Times New Roman"/>
          <w:color w:val="000000"/>
          <w:sz w:val="20"/>
          <w:szCs w:val="32"/>
        </w:rPr>
        <w:t>Azuma-zi hesitated, and then slipped across noiselessly into shadow by the switch. There he waited. Presently the manager’s footsteps could be heard returning. He stopped in his old position, unconscious of the stoker crouching ten feet away from him. Then the big dynamo suddenly fizzled, and in another moment Azuma-zi had sprung out of the darkness upon him.</w:t>
      </w:r>
    </w:p>
    <w:p w14:paraId="43E6BA34" w14:textId="77777777" w:rsidR="004935BF" w:rsidRPr="00034829" w:rsidRDefault="004935BF" w:rsidP="00034829">
      <w:pPr>
        <w:suppressAutoHyphens/>
        <w:spacing w:after="0" w:line="240" w:lineRule="auto"/>
        <w:ind w:firstLine="283"/>
        <w:jc w:val="both"/>
        <w:rPr>
          <w:rFonts w:ascii="Verdana" w:eastAsia="Times New Roman" w:hAnsi="Verdana" w:cs="Times New Roman"/>
          <w:color w:val="000000"/>
          <w:sz w:val="20"/>
          <w:szCs w:val="32"/>
        </w:rPr>
      </w:pPr>
      <w:r w:rsidRPr="00034829">
        <w:rPr>
          <w:rFonts w:ascii="Verdana" w:eastAsia="Times New Roman" w:hAnsi="Verdana" w:cs="Times New Roman"/>
          <w:color w:val="000000"/>
          <w:sz w:val="20"/>
          <w:szCs w:val="32"/>
        </w:rPr>
        <w:t>The scientific manager was gripped round the body and swung towards the big dynamo. Kicking with his knee and forcing his antagonist’s head down with his hands, he loosened the grip on his waist and swung round away from the machine. Then the black grasped him again, putting a curly head against his chest, and they swayed and panted as it seemed for an age or so. Then the scientific manager was impelled to catch a black ear in his teeth and bite furiously. The black yelled hideously.</w:t>
      </w:r>
    </w:p>
    <w:p w14:paraId="05822739" w14:textId="77777777" w:rsidR="004935BF" w:rsidRPr="00034829" w:rsidRDefault="004935BF" w:rsidP="00034829">
      <w:pPr>
        <w:suppressAutoHyphens/>
        <w:spacing w:after="0" w:line="240" w:lineRule="auto"/>
        <w:ind w:firstLine="283"/>
        <w:jc w:val="both"/>
        <w:rPr>
          <w:rFonts w:ascii="Verdana" w:eastAsia="Times New Roman" w:hAnsi="Verdana" w:cs="Times New Roman"/>
          <w:color w:val="000000"/>
          <w:sz w:val="20"/>
          <w:szCs w:val="32"/>
        </w:rPr>
      </w:pPr>
      <w:r w:rsidRPr="00034829">
        <w:rPr>
          <w:rFonts w:ascii="Verdana" w:eastAsia="Times New Roman" w:hAnsi="Verdana" w:cs="Times New Roman"/>
          <w:color w:val="000000"/>
          <w:sz w:val="20"/>
          <w:szCs w:val="32"/>
        </w:rPr>
        <w:t>They rolled over on the floor, and the black, who had apparently slipped from the vice of the teeth or parted with some ear—the scientific manager wondered which at the time—tried to throttle him. The scientific manager was making some ineffectual attempts to claw something with his hands and to kick, when the welcome sound of quick footsteps sounded on the floor. The next moment Azuma-zi had left him and darted towards the big dynamo. There was a splutter amid the roar.</w:t>
      </w:r>
    </w:p>
    <w:p w14:paraId="6D277060" w14:textId="77777777" w:rsidR="004935BF" w:rsidRPr="00034829" w:rsidRDefault="004935BF" w:rsidP="00034829">
      <w:pPr>
        <w:suppressAutoHyphens/>
        <w:spacing w:after="0" w:line="240" w:lineRule="auto"/>
        <w:ind w:firstLine="283"/>
        <w:jc w:val="both"/>
        <w:rPr>
          <w:rFonts w:ascii="Verdana" w:eastAsia="Times New Roman" w:hAnsi="Verdana" w:cs="Times New Roman"/>
          <w:color w:val="000000"/>
          <w:sz w:val="20"/>
          <w:szCs w:val="32"/>
        </w:rPr>
      </w:pPr>
      <w:r w:rsidRPr="00034829">
        <w:rPr>
          <w:rFonts w:ascii="Verdana" w:eastAsia="Times New Roman" w:hAnsi="Verdana" w:cs="Times New Roman"/>
          <w:color w:val="000000"/>
          <w:sz w:val="20"/>
          <w:szCs w:val="32"/>
        </w:rPr>
        <w:t>The officer of the company who had entered, stood staring as Azuma-zi caught the naked terminals in his hands, gave one horrible convulsion, and then hung motionless from the machine, his face violently distorted.</w:t>
      </w:r>
    </w:p>
    <w:p w14:paraId="1D0EF555" w14:textId="77777777" w:rsidR="004935BF" w:rsidRPr="00034829" w:rsidRDefault="004935BF" w:rsidP="00034829">
      <w:pPr>
        <w:suppressAutoHyphens/>
        <w:spacing w:after="0" w:line="240" w:lineRule="auto"/>
        <w:ind w:firstLine="283"/>
        <w:jc w:val="both"/>
        <w:rPr>
          <w:rFonts w:ascii="Verdana" w:eastAsia="Times New Roman" w:hAnsi="Verdana" w:cs="Times New Roman"/>
          <w:color w:val="000000"/>
          <w:sz w:val="20"/>
          <w:szCs w:val="32"/>
        </w:rPr>
      </w:pPr>
      <w:r w:rsidRPr="00034829">
        <w:rPr>
          <w:rFonts w:ascii="Verdana" w:eastAsia="Times New Roman" w:hAnsi="Verdana" w:cs="Times New Roman"/>
          <w:color w:val="000000"/>
          <w:sz w:val="20"/>
          <w:szCs w:val="32"/>
        </w:rPr>
        <w:t>“I’m jolly glad you came in when you did,” said the scientific manager, still sitting on the floor.</w:t>
      </w:r>
    </w:p>
    <w:p w14:paraId="61E68B6E" w14:textId="77777777" w:rsidR="004935BF" w:rsidRPr="00034829" w:rsidRDefault="004935BF" w:rsidP="00034829">
      <w:pPr>
        <w:suppressAutoHyphens/>
        <w:spacing w:after="0" w:line="240" w:lineRule="auto"/>
        <w:ind w:firstLine="283"/>
        <w:jc w:val="both"/>
        <w:rPr>
          <w:rFonts w:ascii="Verdana" w:eastAsia="Times New Roman" w:hAnsi="Verdana" w:cs="Times New Roman"/>
          <w:color w:val="000000"/>
          <w:sz w:val="20"/>
          <w:szCs w:val="32"/>
        </w:rPr>
      </w:pPr>
      <w:r w:rsidRPr="00034829">
        <w:rPr>
          <w:rFonts w:ascii="Verdana" w:eastAsia="Times New Roman" w:hAnsi="Verdana" w:cs="Times New Roman"/>
          <w:color w:val="000000"/>
          <w:sz w:val="20"/>
          <w:szCs w:val="32"/>
        </w:rPr>
        <w:t>He looked at the still quivering figure.</w:t>
      </w:r>
    </w:p>
    <w:p w14:paraId="647FD4B9" w14:textId="77777777" w:rsidR="004935BF" w:rsidRPr="00034829" w:rsidRDefault="004935BF" w:rsidP="00034829">
      <w:pPr>
        <w:suppressAutoHyphens/>
        <w:spacing w:after="0" w:line="240" w:lineRule="auto"/>
        <w:ind w:firstLine="283"/>
        <w:jc w:val="both"/>
        <w:rPr>
          <w:rFonts w:ascii="Verdana" w:eastAsia="Times New Roman" w:hAnsi="Verdana" w:cs="Times New Roman"/>
          <w:color w:val="000000"/>
          <w:sz w:val="20"/>
          <w:szCs w:val="32"/>
        </w:rPr>
      </w:pPr>
      <w:r w:rsidRPr="00034829">
        <w:rPr>
          <w:rFonts w:ascii="Verdana" w:eastAsia="Times New Roman" w:hAnsi="Verdana" w:cs="Times New Roman"/>
          <w:color w:val="000000"/>
          <w:sz w:val="20"/>
          <w:szCs w:val="32"/>
        </w:rPr>
        <w:t>“It’s not a nice death to die, apparently—but it is quick.”</w:t>
      </w:r>
    </w:p>
    <w:p w14:paraId="1710AE47" w14:textId="77777777" w:rsidR="004935BF" w:rsidRPr="00034829" w:rsidRDefault="004935BF" w:rsidP="00034829">
      <w:pPr>
        <w:suppressAutoHyphens/>
        <w:spacing w:after="0" w:line="240" w:lineRule="auto"/>
        <w:ind w:firstLine="283"/>
        <w:jc w:val="both"/>
        <w:rPr>
          <w:rFonts w:ascii="Verdana" w:eastAsia="Times New Roman" w:hAnsi="Verdana" w:cs="Times New Roman"/>
          <w:color w:val="000000"/>
          <w:sz w:val="20"/>
          <w:szCs w:val="32"/>
        </w:rPr>
      </w:pPr>
      <w:r w:rsidRPr="00034829">
        <w:rPr>
          <w:rFonts w:ascii="Verdana" w:eastAsia="Times New Roman" w:hAnsi="Verdana" w:cs="Times New Roman"/>
          <w:color w:val="000000"/>
          <w:sz w:val="20"/>
          <w:szCs w:val="32"/>
        </w:rPr>
        <w:t>The official was still staring at the body. He was a man of slow apprehension.</w:t>
      </w:r>
    </w:p>
    <w:p w14:paraId="75FA90F0" w14:textId="77777777" w:rsidR="004935BF" w:rsidRPr="00034829" w:rsidRDefault="004935BF" w:rsidP="00034829">
      <w:pPr>
        <w:suppressAutoHyphens/>
        <w:spacing w:after="0" w:line="240" w:lineRule="auto"/>
        <w:ind w:firstLine="283"/>
        <w:jc w:val="both"/>
        <w:rPr>
          <w:rFonts w:ascii="Verdana" w:eastAsia="Times New Roman" w:hAnsi="Verdana" w:cs="Times New Roman"/>
          <w:color w:val="000000"/>
          <w:sz w:val="20"/>
          <w:szCs w:val="32"/>
        </w:rPr>
      </w:pPr>
      <w:r w:rsidRPr="00034829">
        <w:rPr>
          <w:rFonts w:ascii="Verdana" w:eastAsia="Times New Roman" w:hAnsi="Verdana" w:cs="Times New Roman"/>
          <w:color w:val="000000"/>
          <w:sz w:val="20"/>
          <w:szCs w:val="32"/>
        </w:rPr>
        <w:t>There was a pause.</w:t>
      </w:r>
    </w:p>
    <w:p w14:paraId="28973B67" w14:textId="77777777" w:rsidR="004935BF" w:rsidRPr="00034829" w:rsidRDefault="004935BF" w:rsidP="00034829">
      <w:pPr>
        <w:suppressAutoHyphens/>
        <w:spacing w:after="0" w:line="240" w:lineRule="auto"/>
        <w:ind w:firstLine="283"/>
        <w:jc w:val="both"/>
        <w:rPr>
          <w:rFonts w:ascii="Verdana" w:eastAsia="Times New Roman" w:hAnsi="Verdana" w:cs="Times New Roman"/>
          <w:color w:val="000000"/>
          <w:sz w:val="20"/>
          <w:szCs w:val="32"/>
        </w:rPr>
      </w:pPr>
      <w:r w:rsidRPr="00034829">
        <w:rPr>
          <w:rFonts w:ascii="Verdana" w:eastAsia="Times New Roman" w:hAnsi="Verdana" w:cs="Times New Roman"/>
          <w:color w:val="000000"/>
          <w:sz w:val="20"/>
          <w:szCs w:val="32"/>
        </w:rPr>
        <w:t>The scientific manager got up on his feet rather awkwardly. He ran his fingers along his collar thoughtfully, and moved his head to and fro several times.</w:t>
      </w:r>
    </w:p>
    <w:p w14:paraId="4CCEADC4" w14:textId="77777777" w:rsidR="004935BF" w:rsidRPr="00034829" w:rsidRDefault="004935BF" w:rsidP="00034829">
      <w:pPr>
        <w:suppressAutoHyphens/>
        <w:spacing w:after="0" w:line="240" w:lineRule="auto"/>
        <w:ind w:firstLine="283"/>
        <w:jc w:val="both"/>
        <w:rPr>
          <w:rFonts w:ascii="Verdana" w:eastAsia="Times New Roman" w:hAnsi="Verdana" w:cs="Times New Roman"/>
          <w:color w:val="000000"/>
          <w:sz w:val="20"/>
          <w:szCs w:val="32"/>
        </w:rPr>
      </w:pPr>
      <w:r w:rsidRPr="00034829">
        <w:rPr>
          <w:rFonts w:ascii="Verdana" w:eastAsia="Times New Roman" w:hAnsi="Verdana" w:cs="Times New Roman"/>
          <w:color w:val="000000"/>
          <w:sz w:val="20"/>
          <w:szCs w:val="32"/>
        </w:rPr>
        <w:t>“Poor Holroyd! I see now.” Then almost mechanically he went towards the switch in the shadow and turned the current into the railway circuit again. As he did so the singed body loosened its grip upon the machine and fell forward on its face. The core of the dynamo roared out loud and clear, and the armature beat the air.</w:t>
      </w:r>
    </w:p>
    <w:p w14:paraId="30E25481" w14:textId="2FED1FC1" w:rsidR="00852EFC" w:rsidRPr="00034829" w:rsidRDefault="004935BF" w:rsidP="00034829">
      <w:pPr>
        <w:suppressAutoHyphens/>
        <w:spacing w:after="0" w:line="240" w:lineRule="auto"/>
        <w:ind w:firstLine="283"/>
        <w:jc w:val="both"/>
        <w:rPr>
          <w:rFonts w:ascii="Verdana" w:hAnsi="Verdana"/>
          <w:color w:val="000000"/>
          <w:sz w:val="20"/>
        </w:rPr>
      </w:pPr>
      <w:r w:rsidRPr="00034829">
        <w:rPr>
          <w:rFonts w:ascii="Verdana" w:eastAsia="Times New Roman" w:hAnsi="Verdana" w:cs="Times New Roman"/>
          <w:color w:val="000000"/>
          <w:sz w:val="20"/>
          <w:szCs w:val="32"/>
        </w:rPr>
        <w:t>So ended prematurely the Worship of the Dynamo Deity, perhaps the most short-lived of all religions. Yet withal it could at least boast a Martyrdom and a Human Sacrifice.</w:t>
      </w:r>
    </w:p>
    <w:sectPr w:rsidR="00852EFC" w:rsidRPr="00034829" w:rsidSect="00034829">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5919F4" w14:textId="77777777" w:rsidR="00034829" w:rsidRDefault="00034829" w:rsidP="00034829">
      <w:pPr>
        <w:spacing w:after="0" w:line="240" w:lineRule="auto"/>
      </w:pPr>
      <w:r>
        <w:separator/>
      </w:r>
    </w:p>
  </w:endnote>
  <w:endnote w:type="continuationSeparator" w:id="0">
    <w:p w14:paraId="1AFF5873" w14:textId="77777777" w:rsidR="00034829" w:rsidRDefault="00034829" w:rsidP="000348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MS Mincho"/>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0CA1F2" w14:textId="77777777" w:rsidR="00034829" w:rsidRDefault="00034829" w:rsidP="006257FB">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592AEFD2" w14:textId="77777777" w:rsidR="00034829" w:rsidRDefault="00034829" w:rsidP="0003482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AB2737" w14:textId="5E4AB0B2" w:rsidR="00034829" w:rsidRPr="00034829" w:rsidRDefault="00034829" w:rsidP="00034829">
    <w:pPr>
      <w:pStyle w:val="Footer"/>
      <w:ind w:right="360"/>
      <w:rPr>
        <w:rFonts w:ascii="Arial" w:hAnsi="Arial" w:cs="Arial"/>
        <w:color w:val="999999"/>
        <w:sz w:val="20"/>
      </w:rPr>
    </w:pPr>
    <w:r w:rsidRPr="00034829">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0EBED3" w14:textId="77777777" w:rsidR="00034829" w:rsidRDefault="0003482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044039" w14:textId="77777777" w:rsidR="00034829" w:rsidRDefault="00034829" w:rsidP="00034829">
      <w:pPr>
        <w:spacing w:after="0" w:line="240" w:lineRule="auto"/>
      </w:pPr>
      <w:r>
        <w:separator/>
      </w:r>
    </w:p>
  </w:footnote>
  <w:footnote w:type="continuationSeparator" w:id="0">
    <w:p w14:paraId="4768343A" w14:textId="77777777" w:rsidR="00034829" w:rsidRDefault="00034829" w:rsidP="0003482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7F0543" w14:textId="77777777" w:rsidR="00034829" w:rsidRDefault="0003482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57FB02" w14:textId="4D5A018A" w:rsidR="00034829" w:rsidRPr="00034829" w:rsidRDefault="00034829" w:rsidP="00034829">
    <w:pPr>
      <w:pStyle w:val="Header"/>
      <w:rPr>
        <w:rFonts w:ascii="Arial" w:hAnsi="Arial" w:cs="Arial"/>
        <w:color w:val="999999"/>
        <w:sz w:val="20"/>
      </w:rPr>
    </w:pPr>
    <w:r w:rsidRPr="00034829">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9E5256" w14:textId="77777777" w:rsidR="00034829" w:rsidRDefault="0003482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34829"/>
    <w:rsid w:val="0006063C"/>
    <w:rsid w:val="000D3A7D"/>
    <w:rsid w:val="0015074B"/>
    <w:rsid w:val="0029639D"/>
    <w:rsid w:val="00326F90"/>
    <w:rsid w:val="004935BF"/>
    <w:rsid w:val="00852EFC"/>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EA46041"/>
  <w14:defaultImageDpi w14:val="300"/>
  <w15:docId w15:val="{7010F6C4-41E7-4674-BAE0-1996120B88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03482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8771590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3405</Words>
  <Characters>15734</Characters>
  <Application>Microsoft Office Word</Application>
  <DocSecurity>0</DocSecurity>
  <Lines>245</Lines>
  <Paragraphs>53</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19086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Lord of the Dynamos</dc:title>
  <dc:subject/>
  <dc:creator>H. G. Wells</dc:creator>
  <cp:keywords/>
  <dc:description/>
  <cp:lastModifiedBy>Andrey Piskunov</cp:lastModifiedBy>
  <cp:revision>5</cp:revision>
  <dcterms:created xsi:type="dcterms:W3CDTF">2013-12-23T23:15:00Z</dcterms:created>
  <dcterms:modified xsi:type="dcterms:W3CDTF">2025-12-18T06:32:00Z</dcterms:modified>
  <cp:category/>
</cp:coreProperties>
</file>